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Spec="center" w:tblpY="803"/>
        <w:bidiVisual/>
        <w:tblW w:w="500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89"/>
        <w:gridCol w:w="3189"/>
        <w:gridCol w:w="5753"/>
        <w:gridCol w:w="2140"/>
      </w:tblGrid>
      <w:tr w:rsidR="00350E54" w:rsidRPr="00733F69" w14:paraId="297E7F6E" w14:textId="77777777" w:rsidTr="00E351AD">
        <w:trPr>
          <w:trHeight w:val="20"/>
        </w:trPr>
        <w:tc>
          <w:tcPr>
            <w:tcW w:w="5000" w:type="pct"/>
            <w:gridSpan w:val="4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73C5F8" w14:textId="428AA9D9" w:rsidR="00350E54" w:rsidRPr="00733F69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المادة: المهارات الرقمية           الصف: الرابع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والخامس والسادس </w:t>
            </w:r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ابتدائي   </w:t>
            </w:r>
          </w:p>
        </w:tc>
      </w:tr>
      <w:tr w:rsidR="00C31D73" w:rsidRPr="00733F69" w14:paraId="2FEB8985" w14:textId="77777777" w:rsidTr="00733F69">
        <w:trPr>
          <w:trHeight w:val="20"/>
        </w:trPr>
        <w:tc>
          <w:tcPr>
            <w:tcW w:w="371" w:type="pct"/>
            <w:vMerge w:val="restar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452BE6" w14:textId="6AC90F94" w:rsidR="00C31D73" w:rsidRPr="00733F69" w:rsidRDefault="003E4A9C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4629" w:type="pct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B1F7BC" w14:textId="53550976" w:rsidR="00C31D73" w:rsidRPr="00733F69" w:rsidRDefault="00350E54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F2911">
              <w:rPr>
                <w:rFonts w:ascii="Sakkal Majalla" w:hAnsi="Sakkal Majalla" w:cs="Sakkal Majalla"/>
                <w:sz w:val="24"/>
                <w:szCs w:val="24"/>
                <w:rtl/>
              </w:rPr>
              <w:t>الفصل الدراسي الأول</w:t>
            </w:r>
          </w:p>
        </w:tc>
      </w:tr>
      <w:tr w:rsidR="00C31D73" w:rsidRPr="00733F69" w14:paraId="572EB878" w14:textId="77777777" w:rsidTr="00416D7A">
        <w:trPr>
          <w:trHeight w:val="20"/>
        </w:trPr>
        <w:tc>
          <w:tcPr>
            <w:tcW w:w="371" w:type="pct"/>
            <w:vMerge/>
            <w:shd w:val="clear" w:color="auto" w:fill="CED5DF" w:themeFill="text2" w:themeFillTint="33"/>
            <w:vAlign w:val="center"/>
            <w:hideMark/>
          </w:tcPr>
          <w:p w14:paraId="7A07862F" w14:textId="77777777" w:rsidR="00C31D73" w:rsidRPr="00733F69" w:rsidRDefault="00C31D73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332" w:type="pc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B3B53C" w14:textId="187FD5FE" w:rsidR="00C31D73" w:rsidRPr="00733F69" w:rsidRDefault="00350E54" w:rsidP="00350E54">
            <w:pPr>
              <w:spacing w:after="0" w:line="168" w:lineRule="auto"/>
              <w:jc w:val="center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الوحدة</w:t>
            </w:r>
          </w:p>
        </w:tc>
        <w:tc>
          <w:tcPr>
            <w:tcW w:w="2403" w:type="pct"/>
            <w:shd w:val="clear" w:color="auto" w:fill="CED5DF" w:themeFill="text2" w:themeFillTint="33"/>
            <w:vAlign w:val="center"/>
          </w:tcPr>
          <w:p w14:paraId="423C7186" w14:textId="1E6CC5DB" w:rsidR="00C31D73" w:rsidRPr="00733F69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الدرس</w:t>
            </w:r>
          </w:p>
        </w:tc>
        <w:tc>
          <w:tcPr>
            <w:tcW w:w="894" w:type="pct"/>
            <w:shd w:val="clear" w:color="auto" w:fill="CED5DF" w:themeFill="text2" w:themeFillTint="33"/>
            <w:vAlign w:val="center"/>
          </w:tcPr>
          <w:p w14:paraId="23DBFA66" w14:textId="5387DE6C" w:rsidR="00C31D73" w:rsidRPr="00733F69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عدد الحصص</w:t>
            </w:r>
          </w:p>
        </w:tc>
      </w:tr>
      <w:tr w:rsidR="00C31D73" w:rsidRPr="00733F69" w14:paraId="07B44425" w14:textId="77777777" w:rsidTr="00F10523">
        <w:trPr>
          <w:trHeight w:val="20"/>
        </w:trPr>
        <w:tc>
          <w:tcPr>
            <w:tcW w:w="371" w:type="pct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67B41A" w14:textId="362BC7C8" w:rsidR="00C31D73" w:rsidRPr="00733F69" w:rsidRDefault="00C31D73" w:rsidP="00CA30F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33F6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332" w:type="pct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75217C" w14:textId="1FEB972C" w:rsidR="00C31D73" w:rsidRPr="00733F69" w:rsidRDefault="00C31D73" w:rsidP="00560F38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تعلم الأساسيات</w:t>
            </w:r>
          </w:p>
        </w:tc>
        <w:tc>
          <w:tcPr>
            <w:tcW w:w="2403" w:type="pct"/>
            <w:shd w:val="clear" w:color="auto" w:fill="FFFFFF"/>
            <w:vAlign w:val="center"/>
          </w:tcPr>
          <w:p w14:paraId="7F927C4B" w14:textId="52AE3286" w:rsidR="00C31D73" w:rsidRPr="00733F69" w:rsidRDefault="002904A6" w:rsidP="00770DAE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1</w:t>
            </w:r>
            <w:r w:rsidR="00C31D73"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 الحاسب</w:t>
            </w:r>
          </w:p>
        </w:tc>
        <w:tc>
          <w:tcPr>
            <w:tcW w:w="894" w:type="pct"/>
            <w:shd w:val="clear" w:color="auto" w:fill="FFFD78"/>
            <w:vAlign w:val="center"/>
          </w:tcPr>
          <w:p w14:paraId="31B738D1" w14:textId="30E24560" w:rsidR="00C31D73" w:rsidRPr="00733F69" w:rsidRDefault="00865E30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C31D73" w:rsidRPr="00733F69" w14:paraId="1E84AD03" w14:textId="77777777" w:rsidTr="00F10523">
        <w:trPr>
          <w:trHeight w:val="20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A6E954" w14:textId="02D00610" w:rsidR="00C31D73" w:rsidRPr="00733F69" w:rsidRDefault="00C31D73" w:rsidP="00CA30F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52039A" w14:textId="77777777" w:rsidR="00C31D73" w:rsidRPr="00733F69" w:rsidRDefault="00C31D73" w:rsidP="00560F38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03" w:type="pct"/>
            <w:shd w:val="clear" w:color="auto" w:fill="FFFFFF"/>
            <w:vAlign w:val="center"/>
          </w:tcPr>
          <w:p w14:paraId="7C60D461" w14:textId="24F3BBFE" w:rsidR="00C31D73" w:rsidRPr="00733F69" w:rsidRDefault="002904A6" w:rsidP="00770DAE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2</w:t>
            </w:r>
            <w:r w:rsidR="00C31D73"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 سطح المكتب</w:t>
            </w:r>
          </w:p>
        </w:tc>
        <w:tc>
          <w:tcPr>
            <w:tcW w:w="894" w:type="pct"/>
            <w:shd w:val="clear" w:color="auto" w:fill="FFFD78"/>
            <w:vAlign w:val="center"/>
          </w:tcPr>
          <w:p w14:paraId="29C0783D" w14:textId="738C4039" w:rsidR="00C31D73" w:rsidRPr="00733F69" w:rsidRDefault="00865E30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C31D73" w:rsidRPr="00733F69" w14:paraId="13500B23" w14:textId="77777777" w:rsidTr="00F10523">
        <w:trPr>
          <w:trHeight w:val="20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EE1405" w14:textId="2845FCFC" w:rsidR="00C31D73" w:rsidRPr="00733F69" w:rsidRDefault="00C31D73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82EC0A" w14:textId="77777777" w:rsidR="00C31D73" w:rsidRPr="00733F69" w:rsidRDefault="00C31D73" w:rsidP="00560F38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03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3A62EDF" w14:textId="279A8575" w:rsidR="00C31D73" w:rsidRPr="00733F69" w:rsidRDefault="002904A6" w:rsidP="00770DAE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3</w:t>
            </w:r>
            <w:r w:rsidR="00C31D73"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 الملفات والمجلدات</w:t>
            </w:r>
          </w:p>
        </w:tc>
        <w:tc>
          <w:tcPr>
            <w:tcW w:w="894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296108CA" w14:textId="6688CE6E" w:rsidR="00C31D73" w:rsidRPr="00733F69" w:rsidRDefault="00865E30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C31D73" w:rsidRPr="00733F69" w14:paraId="59896EC6" w14:textId="77777777" w:rsidTr="00F10523">
        <w:trPr>
          <w:trHeight w:val="20"/>
        </w:trPr>
        <w:tc>
          <w:tcPr>
            <w:tcW w:w="371" w:type="pct"/>
            <w:vMerge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C7F072" w14:textId="77777777" w:rsidR="00C31D73" w:rsidRPr="00733F69" w:rsidRDefault="00C31D73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5FF7C5" w14:textId="77777777" w:rsidR="00C31D73" w:rsidRPr="00733F69" w:rsidRDefault="00C31D73" w:rsidP="00560F38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03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9B0F671" w14:textId="41A089B5" w:rsidR="00C31D73" w:rsidRPr="00733F69" w:rsidRDefault="002904A6" w:rsidP="00770DAE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4</w:t>
            </w:r>
            <w:r w:rsidR="00C31D73"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 لوحة التحكم</w:t>
            </w:r>
          </w:p>
        </w:tc>
        <w:tc>
          <w:tcPr>
            <w:tcW w:w="894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04EB2309" w14:textId="1642BF67" w:rsidR="00C31D73" w:rsidRPr="00733F69" w:rsidRDefault="00865E30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 + 1 (project)</w:t>
            </w:r>
          </w:p>
        </w:tc>
      </w:tr>
      <w:tr w:rsidR="00C31D73" w:rsidRPr="00733F69" w14:paraId="4B30F42B" w14:textId="77777777" w:rsidTr="00F10523">
        <w:trPr>
          <w:trHeight w:val="20"/>
        </w:trPr>
        <w:tc>
          <w:tcPr>
            <w:tcW w:w="371" w:type="pct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6B8DFB" w14:textId="489C0D63" w:rsidR="00C31D73" w:rsidRPr="00733F69" w:rsidRDefault="00C31D73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733F6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332" w:type="pct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3286D0" w14:textId="2B73BABF" w:rsidR="00C31D73" w:rsidRPr="00733F69" w:rsidRDefault="00C31D73" w:rsidP="00560F38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العمل على النص</w:t>
            </w:r>
          </w:p>
        </w:tc>
        <w:tc>
          <w:tcPr>
            <w:tcW w:w="2403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A6AAEFB" w14:textId="37926B71" w:rsidR="00C31D73" w:rsidRPr="00733F69" w:rsidRDefault="002904A6" w:rsidP="00770DAE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1</w:t>
            </w:r>
            <w:r w:rsidR="00C31D73"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 تنسيق النص</w:t>
            </w:r>
          </w:p>
        </w:tc>
        <w:tc>
          <w:tcPr>
            <w:tcW w:w="894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59C7AFB8" w14:textId="65AB270D" w:rsidR="00C31D73" w:rsidRPr="00733F69" w:rsidRDefault="00865E30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 + 2 (typing)</w:t>
            </w:r>
          </w:p>
        </w:tc>
      </w:tr>
      <w:tr w:rsidR="00C31D73" w:rsidRPr="00733F69" w14:paraId="52267925" w14:textId="77777777" w:rsidTr="00F10523">
        <w:trPr>
          <w:trHeight w:val="20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1405DD" w14:textId="77777777" w:rsidR="00C31D73" w:rsidRPr="00733F69" w:rsidRDefault="00C31D73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31CCE0" w14:textId="77777777" w:rsidR="00C31D73" w:rsidRPr="00733F69" w:rsidRDefault="00C31D73" w:rsidP="00560F38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03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08D5BD5" w14:textId="668F65E4" w:rsidR="00C31D73" w:rsidRPr="00733F69" w:rsidRDefault="002904A6" w:rsidP="00770DAE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2</w:t>
            </w:r>
            <w:r w:rsidR="00C31D73"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تنسيق الفقرة </w:t>
            </w:r>
          </w:p>
        </w:tc>
        <w:tc>
          <w:tcPr>
            <w:tcW w:w="894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1A08C589" w14:textId="72060C2A" w:rsidR="00C31D73" w:rsidRPr="00733F69" w:rsidRDefault="00865E30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C31D73" w:rsidRPr="00733F69" w14:paraId="48CF78AF" w14:textId="77777777" w:rsidTr="00F10523">
        <w:trPr>
          <w:trHeight w:val="20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026B24" w14:textId="77777777" w:rsidR="00C31D73" w:rsidRPr="00733F69" w:rsidRDefault="00C31D73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D510BA" w14:textId="77777777" w:rsidR="00C31D73" w:rsidRPr="00733F69" w:rsidRDefault="00C31D73" w:rsidP="00560F38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03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4EFA8CD" w14:textId="02350FD1" w:rsidR="00C31D73" w:rsidRPr="00733F69" w:rsidRDefault="002904A6" w:rsidP="00770DAE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3</w:t>
            </w:r>
            <w:r w:rsidR="00C31D73"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 التنسيق المتقدم للصور</w:t>
            </w:r>
          </w:p>
        </w:tc>
        <w:tc>
          <w:tcPr>
            <w:tcW w:w="894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292BBCA1" w14:textId="6D0D9D6B" w:rsidR="00C31D73" w:rsidRPr="00733F69" w:rsidRDefault="00865E30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C31D73" w:rsidRPr="00733F69" w14:paraId="24A20C17" w14:textId="77777777" w:rsidTr="00F10523">
        <w:trPr>
          <w:trHeight w:val="20"/>
        </w:trPr>
        <w:tc>
          <w:tcPr>
            <w:tcW w:w="371" w:type="pct"/>
            <w:vMerge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55BD78" w14:textId="77777777" w:rsidR="00C31D73" w:rsidRPr="00733F69" w:rsidRDefault="00C31D73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529404" w14:textId="77777777" w:rsidR="00C31D73" w:rsidRPr="00733F69" w:rsidRDefault="00C31D73" w:rsidP="00560F38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03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90514C0" w14:textId="4680A382" w:rsidR="00C31D73" w:rsidRPr="00733F69" w:rsidRDefault="002904A6" w:rsidP="00770DAE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4</w:t>
            </w:r>
            <w:r w:rsidR="00C31D73"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 التدقيق الإملا ئ</w:t>
            </w:r>
            <w:r w:rsidR="00C31D73" w:rsidRPr="00733F6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ي</w:t>
            </w:r>
            <w:r w:rsidR="00C31D73"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C31D73" w:rsidRPr="00733F69">
              <w:rPr>
                <w:rFonts w:ascii="Sakkal Majalla" w:eastAsia="Sakkal Majalla" w:hAnsi="Sakkal Majalla" w:cs="Sakkal Majalla"/>
                <w:b/>
                <w:bCs/>
                <w:sz w:val="28"/>
                <w:szCs w:val="28"/>
                <w:rtl/>
              </w:rPr>
              <w:t>والتدقيق النحوي</w:t>
            </w:r>
          </w:p>
        </w:tc>
        <w:tc>
          <w:tcPr>
            <w:tcW w:w="894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62F9E589" w14:textId="4E190536" w:rsidR="00C31D73" w:rsidRPr="00733F69" w:rsidRDefault="00865E30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 + 2 (project)</w:t>
            </w:r>
          </w:p>
        </w:tc>
      </w:tr>
      <w:tr w:rsidR="00C31D73" w:rsidRPr="00733F69" w14:paraId="1664041E" w14:textId="77777777" w:rsidTr="00F10523">
        <w:trPr>
          <w:trHeight w:val="20"/>
        </w:trPr>
        <w:tc>
          <w:tcPr>
            <w:tcW w:w="371" w:type="pct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B6A412" w14:textId="422FC8AB" w:rsidR="00C31D73" w:rsidRPr="00733F69" w:rsidRDefault="00CE34B0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32" w:type="pct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C13EF3" w14:textId="11414A43" w:rsidR="00C31D73" w:rsidRPr="00733F69" w:rsidRDefault="00C31D73" w:rsidP="00560F38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بدء البرمجة</w:t>
            </w:r>
            <w:r w:rsidRPr="00733F6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بواسطة سكراتش</w:t>
            </w:r>
            <w:r w:rsidRPr="00733F6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Scratch</w:t>
            </w:r>
          </w:p>
        </w:tc>
        <w:tc>
          <w:tcPr>
            <w:tcW w:w="2403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498C638" w14:textId="5F4E1EE0" w:rsidR="00C31D73" w:rsidRPr="00733F69" w:rsidRDefault="002904A6" w:rsidP="00770DAE">
            <w:pPr>
              <w:bidi/>
              <w:spacing w:after="0" w:line="168" w:lineRule="auto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1</w:t>
            </w:r>
            <w:r w:rsidR="00C31D73"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أساسيات </w:t>
            </w:r>
            <w:proofErr w:type="spellStart"/>
            <w:r w:rsidR="00C31D73"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سكراتش</w:t>
            </w:r>
            <w:proofErr w:type="spellEnd"/>
            <w:r w:rsidR="00C31D73" w:rsidRPr="00733F6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C31D73" w:rsidRPr="00733F69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Scratch</w:t>
            </w:r>
          </w:p>
        </w:tc>
        <w:tc>
          <w:tcPr>
            <w:tcW w:w="894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23F9394C" w14:textId="1060991F" w:rsidR="00C31D73" w:rsidRPr="00733F69" w:rsidRDefault="00865E30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C31D73" w:rsidRPr="00733F69" w14:paraId="30CEA1A0" w14:textId="77777777" w:rsidTr="00F10523">
        <w:trPr>
          <w:trHeight w:val="20"/>
        </w:trPr>
        <w:tc>
          <w:tcPr>
            <w:tcW w:w="371" w:type="pct"/>
            <w:vMerge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FEA674" w14:textId="77777777" w:rsidR="00C31D73" w:rsidRPr="00733F69" w:rsidRDefault="00C31D73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44626A" w14:textId="77777777" w:rsidR="00C31D73" w:rsidRPr="00733F69" w:rsidRDefault="00C31D73" w:rsidP="00560F38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03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B807825" w14:textId="7F508898" w:rsidR="00C31D73" w:rsidRPr="00733F69" w:rsidRDefault="002904A6" w:rsidP="00770DAE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2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: </w:t>
            </w:r>
            <w:r w:rsidR="00C31D73"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استخدام اللبنات الب</w:t>
            </w:r>
            <w:r w:rsidR="00C31D73" w:rsidRPr="00733F6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ر</w:t>
            </w:r>
            <w:r w:rsidR="00C31D73" w:rsidRPr="00733F69">
              <w:rPr>
                <w:rFonts w:ascii="Sakkal Majalla" w:hAnsi="Sakkal Majalla" w:cs="Sakkal Majalla" w:hint="eastAsia"/>
                <w:b/>
                <w:bCs/>
                <w:sz w:val="28"/>
                <w:szCs w:val="28"/>
                <w:rtl/>
              </w:rPr>
              <w:t>مجية</w:t>
            </w:r>
          </w:p>
        </w:tc>
        <w:tc>
          <w:tcPr>
            <w:tcW w:w="894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5A8DCBAD" w14:textId="64DEFF7E" w:rsidR="00C31D73" w:rsidRPr="00733F69" w:rsidRDefault="00865E30" w:rsidP="004F29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52775" w:rsidRPr="00733F69" w14:paraId="7F8117DF" w14:textId="77777777" w:rsidTr="00F10523">
        <w:trPr>
          <w:trHeight w:val="20"/>
        </w:trPr>
        <w:tc>
          <w:tcPr>
            <w:tcW w:w="371" w:type="pct"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4DFFCA" w14:textId="0354033B" w:rsidR="00752775" w:rsidRPr="00733F69" w:rsidRDefault="00752775" w:rsidP="00752775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32" w:type="pct"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5A9F74" w14:textId="712EA0B3" w:rsidR="00752775" w:rsidRPr="00733F69" w:rsidRDefault="00752775" w:rsidP="00560F38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اختبر نفسك</w:t>
            </w:r>
          </w:p>
        </w:tc>
        <w:tc>
          <w:tcPr>
            <w:tcW w:w="2403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EA41263" w14:textId="4064BAD1" w:rsidR="00752775" w:rsidRPr="00733F69" w:rsidRDefault="00752775" w:rsidP="00770D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اختبر نفسك</w:t>
            </w:r>
            <w:r w:rsidR="00770DAE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revision</w:t>
            </w:r>
          </w:p>
        </w:tc>
        <w:tc>
          <w:tcPr>
            <w:tcW w:w="894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276241C0" w14:textId="59FC7EAE" w:rsidR="00752775" w:rsidRPr="00733F69" w:rsidRDefault="00865E30" w:rsidP="00752775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403BFA" w:rsidRPr="00733F69" w14:paraId="740269FA" w14:textId="77777777" w:rsidTr="00F10523">
        <w:trPr>
          <w:trHeight w:val="20"/>
        </w:trPr>
        <w:tc>
          <w:tcPr>
            <w:tcW w:w="4106" w:type="pct"/>
            <w:gridSpan w:val="3"/>
            <w:tcBorders>
              <w:bottom w:val="single" w:sz="12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1B3F49" w14:textId="477E7EC0" w:rsidR="00403BFA" w:rsidRPr="00733F69" w:rsidRDefault="00403BFA" w:rsidP="00403BF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الإجمالي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(</w:t>
            </w:r>
            <w:r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Total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894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5783EC" w14:textId="4743D8FA" w:rsidR="00403BFA" w:rsidRPr="00733F69" w:rsidRDefault="00403BFA" w:rsidP="00403BF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22</w:t>
            </w:r>
          </w:p>
        </w:tc>
      </w:tr>
    </w:tbl>
    <w:p w14:paraId="7F661C27" w14:textId="32E249A5" w:rsidR="002E5BE3" w:rsidRPr="00253837" w:rsidRDefault="00150B1D" w:rsidP="002E5BE3">
      <w:pPr>
        <w:tabs>
          <w:tab w:val="left" w:pos="8520"/>
        </w:tabs>
        <w:rPr>
          <w:b/>
          <w:bCs/>
          <w:sz w:val="16"/>
          <w:szCs w:val="16"/>
        </w:rPr>
      </w:pPr>
      <w:r w:rsidRPr="00253837">
        <w:rPr>
          <w:b/>
          <w:bCs/>
          <w:noProof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10F0A7" wp14:editId="549B7F46">
                <wp:simplePos x="0" y="0"/>
                <wp:positionH relativeFrom="margin">
                  <wp:posOffset>700768</wp:posOffset>
                </wp:positionH>
                <wp:positionV relativeFrom="paragraph">
                  <wp:posOffset>7621</wp:posOffset>
                </wp:positionV>
                <wp:extent cx="6207468" cy="339634"/>
                <wp:effectExtent l="0" t="0" r="3175" b="381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7468" cy="339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EC2E03" w14:textId="08439E24" w:rsidR="002E5BE3" w:rsidRPr="00253837" w:rsidRDefault="00350E54" w:rsidP="00C31D73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28"/>
                                <w:szCs w:val="28"/>
                                <w:lang w:val="en-GB" w:eastAsia="en-GB"/>
                              </w:rPr>
                            </w:pPr>
                            <w:r w:rsidRPr="00350E54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28"/>
                                <w:szCs w:val="28"/>
                                <w:rtl/>
                                <w:lang w:val="en-GB" w:eastAsia="en-GB"/>
                              </w:rPr>
                              <w:t>نموذج (2): توزيع الوحدات الدراسية في المناهج الدراسية وفق نظام الثلاثة فصول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10F0A7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margin-left:55.2pt;margin-top:.6pt;width:488.8pt;height:26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" fillcolor="white [3201]" stroked="f" strokeweight=".5pt">
                <v:textbox>
                  <w:txbxContent>
                    <w:p w14:paraId="29EC2E03" w14:textId="08439E24" w:rsidR="002E5BE3" w:rsidRPr="00253837" w:rsidRDefault="00350E54" w:rsidP="00C31D73">
                      <w:pPr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28"/>
                          <w:szCs w:val="28"/>
                          <w:lang w:val="en-GB" w:eastAsia="en-GB"/>
                        </w:rPr>
                      </w:pPr>
                      <w:r w:rsidRPr="00350E54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28"/>
                          <w:szCs w:val="28"/>
                          <w:rtl/>
                          <w:lang w:val="en-GB" w:eastAsia="en-GB"/>
                        </w:rPr>
                        <w:t>نموذج (2): توزيع الوحدات الدراسية في المناهج الدراسية وفق نظام الثلاثة فصول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5BE3" w:rsidRPr="00253837">
        <w:rPr>
          <w:b/>
          <w:bCs/>
          <w:sz w:val="16"/>
          <w:szCs w:val="16"/>
        </w:rPr>
        <w:tab/>
      </w:r>
    </w:p>
    <w:p w14:paraId="3BFE489A" w14:textId="5BC29617" w:rsidR="00A55C4F" w:rsidRPr="004F2911" w:rsidRDefault="00A55C4F" w:rsidP="004F2911">
      <w:pPr>
        <w:bidi/>
        <w:rPr>
          <w:rFonts w:ascii="Sakkal Majalla" w:hAnsi="Sakkal Majalla" w:cs="Sakkal Majalla"/>
          <w:sz w:val="2"/>
          <w:szCs w:val="2"/>
          <w:rtl/>
        </w:rPr>
      </w:pPr>
    </w:p>
    <w:p w14:paraId="7248D372" w14:textId="33A8F877" w:rsidR="004F2911" w:rsidRPr="00752775" w:rsidRDefault="00733F69" w:rsidP="00416D7A">
      <w:pPr>
        <w:bidi/>
        <w:rPr>
          <w:rFonts w:ascii="Sakkal Majalla" w:hAnsi="Sakkal Majalla" w:cs="Sakkal Majalla"/>
          <w:sz w:val="8"/>
          <w:szCs w:val="8"/>
          <w:rtl/>
        </w:rPr>
      </w:pPr>
      <w:r>
        <w:rPr>
          <w:rFonts w:ascii="Sakkal Majalla" w:hAnsi="Sakkal Majalla" w:cs="Sakkal Majalla"/>
          <w:sz w:val="8"/>
          <w:szCs w:val="8"/>
          <w:rtl/>
        </w:rPr>
        <w:br w:type="page"/>
      </w:r>
    </w:p>
    <w:tbl>
      <w:tblPr>
        <w:tblpPr w:leftFromText="180" w:rightFromText="180" w:vertAnchor="text" w:horzAnchor="page" w:tblpXSpec="center" w:tblpY="803"/>
        <w:bidiVisual/>
        <w:tblW w:w="500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89"/>
        <w:gridCol w:w="3189"/>
        <w:gridCol w:w="5832"/>
        <w:gridCol w:w="2061"/>
      </w:tblGrid>
      <w:tr w:rsidR="00350E54" w:rsidRPr="00CE34B0" w14:paraId="564CCD72" w14:textId="77777777" w:rsidTr="0097166D">
        <w:trPr>
          <w:trHeight w:val="288"/>
        </w:trPr>
        <w:tc>
          <w:tcPr>
            <w:tcW w:w="5000" w:type="pct"/>
            <w:gridSpan w:val="4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FF96E6" w14:textId="09799AB2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lastRenderedPageBreak/>
              <w:t xml:space="preserve">المادة: المهارات الرقمية           الصف: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الأول متوسط</w:t>
            </w:r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  </w:t>
            </w:r>
          </w:p>
        </w:tc>
      </w:tr>
      <w:tr w:rsidR="00350E54" w:rsidRPr="00CE34B0" w14:paraId="5E330B4D" w14:textId="77777777" w:rsidTr="00416D7A">
        <w:trPr>
          <w:trHeight w:val="20"/>
        </w:trPr>
        <w:tc>
          <w:tcPr>
            <w:tcW w:w="371" w:type="pct"/>
            <w:vMerge w:val="restar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726AB9" w14:textId="47F76A67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4629" w:type="pct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753304" w14:textId="1D1DC6BB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F2911">
              <w:rPr>
                <w:rFonts w:ascii="Sakkal Majalla" w:hAnsi="Sakkal Majalla" w:cs="Sakkal Majalla"/>
                <w:sz w:val="24"/>
                <w:szCs w:val="24"/>
                <w:rtl/>
              </w:rPr>
              <w:t>الفصل الدراسي الأول</w:t>
            </w:r>
          </w:p>
        </w:tc>
      </w:tr>
      <w:tr w:rsidR="00350E54" w:rsidRPr="00CE34B0" w14:paraId="5F06F412" w14:textId="77777777" w:rsidTr="00416D7A">
        <w:trPr>
          <w:trHeight w:val="288"/>
        </w:trPr>
        <w:tc>
          <w:tcPr>
            <w:tcW w:w="371" w:type="pct"/>
            <w:vMerge/>
            <w:shd w:val="clear" w:color="auto" w:fill="CED5DF" w:themeFill="text2" w:themeFillTint="33"/>
            <w:vAlign w:val="center"/>
            <w:hideMark/>
          </w:tcPr>
          <w:p w14:paraId="6745638F" w14:textId="77777777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332" w:type="pc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0955F0" w14:textId="5A357E86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الوحدة</w:t>
            </w:r>
          </w:p>
        </w:tc>
        <w:tc>
          <w:tcPr>
            <w:tcW w:w="2436" w:type="pct"/>
            <w:shd w:val="clear" w:color="auto" w:fill="CED5DF" w:themeFill="text2" w:themeFillTint="33"/>
            <w:vAlign w:val="center"/>
          </w:tcPr>
          <w:p w14:paraId="3D32D518" w14:textId="31C0F254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الدرس</w:t>
            </w:r>
          </w:p>
        </w:tc>
        <w:tc>
          <w:tcPr>
            <w:tcW w:w="861" w:type="pct"/>
            <w:shd w:val="clear" w:color="auto" w:fill="CED5DF" w:themeFill="text2" w:themeFillTint="33"/>
            <w:vAlign w:val="center"/>
          </w:tcPr>
          <w:p w14:paraId="6225CBC3" w14:textId="499EF80F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عدد الحصص</w:t>
            </w:r>
          </w:p>
        </w:tc>
      </w:tr>
      <w:tr w:rsidR="00350E54" w:rsidRPr="00CE34B0" w14:paraId="5A45D125" w14:textId="77777777" w:rsidTr="00F10523">
        <w:trPr>
          <w:trHeight w:val="288"/>
        </w:trPr>
        <w:tc>
          <w:tcPr>
            <w:tcW w:w="371" w:type="pct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CE3686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332" w:type="pct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0E804F" w14:textId="7F61BA38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تعلم الأساسيات</w:t>
            </w:r>
          </w:p>
        </w:tc>
        <w:tc>
          <w:tcPr>
            <w:tcW w:w="2436" w:type="pct"/>
            <w:shd w:val="clear" w:color="auto" w:fill="FFFFFF"/>
            <w:vAlign w:val="center"/>
          </w:tcPr>
          <w:p w14:paraId="695D1111" w14:textId="3380A841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1</w:t>
            </w: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: </w:t>
            </w:r>
            <w:r>
              <w:t xml:space="preserve"> </w:t>
            </w:r>
            <w:proofErr w:type="spellStart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أجهزة</w:t>
            </w:r>
            <w:proofErr w:type="spellEnd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الحاسب</w:t>
            </w:r>
            <w:proofErr w:type="spellEnd"/>
          </w:p>
        </w:tc>
        <w:tc>
          <w:tcPr>
            <w:tcW w:w="861" w:type="pct"/>
            <w:shd w:val="clear" w:color="auto" w:fill="FFFD78"/>
            <w:vAlign w:val="center"/>
          </w:tcPr>
          <w:p w14:paraId="3264A61F" w14:textId="4694C75B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350E54" w:rsidRPr="00CE34B0" w14:paraId="79D80B05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756922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4F1E63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36" w:type="pct"/>
            <w:shd w:val="clear" w:color="auto" w:fill="FFFFFF"/>
            <w:vAlign w:val="center"/>
          </w:tcPr>
          <w:p w14:paraId="184D780F" w14:textId="0651BF21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2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>
              <w:t xml:space="preserve"> </w:t>
            </w:r>
            <w:proofErr w:type="spellStart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نظامي</w:t>
            </w:r>
            <w:proofErr w:type="spellEnd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التشغيل</w:t>
            </w:r>
            <w:proofErr w:type="spellEnd"/>
          </w:p>
        </w:tc>
        <w:tc>
          <w:tcPr>
            <w:tcW w:w="861" w:type="pct"/>
            <w:shd w:val="clear" w:color="auto" w:fill="FFFD78"/>
            <w:vAlign w:val="center"/>
          </w:tcPr>
          <w:p w14:paraId="6F03A4D9" w14:textId="54B0C859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350E54" w:rsidRPr="00CE34B0" w14:paraId="38CB98ED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2BB81F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438076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36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0A40ACE" w14:textId="71FA2E7E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3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>
              <w:t xml:space="preserve"> </w:t>
            </w:r>
            <w:proofErr w:type="spellStart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الملفات</w:t>
            </w:r>
            <w:proofErr w:type="spellEnd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والمجلدات</w:t>
            </w:r>
            <w:proofErr w:type="spellEnd"/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203F55CF" w14:textId="1D02D374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350E54" w:rsidRPr="00CE34B0" w14:paraId="7194F2DC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B694CF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77CBCC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36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6D24207" w14:textId="2E46A878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4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>
              <w:t xml:space="preserve"> </w:t>
            </w:r>
            <w:proofErr w:type="spellStart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إعدادات</w:t>
            </w:r>
            <w:proofErr w:type="spellEnd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نظام</w:t>
            </w:r>
            <w:proofErr w:type="spellEnd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التشغيل</w:t>
            </w:r>
            <w:proofErr w:type="spellEnd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الأساسية</w:t>
            </w:r>
            <w:proofErr w:type="spellEnd"/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6B3BD630" w14:textId="1076C9CF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350E54" w:rsidRPr="00CE34B0" w14:paraId="7E3DEBC8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542A8B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F0D822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36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4A06EB0" w14:textId="7C4E0553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5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>
              <w:t xml:space="preserve"> </w:t>
            </w:r>
            <w:proofErr w:type="spellStart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تلميحات</w:t>
            </w:r>
            <w:proofErr w:type="spellEnd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A1E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ونصائح</w:t>
            </w:r>
            <w:proofErr w:type="spellEnd"/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69C323B6" w14:textId="3828B44F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350E54" w:rsidRPr="00CE34B0" w14:paraId="7BE8CE77" w14:textId="77777777" w:rsidTr="00F10523">
        <w:trPr>
          <w:trHeight w:val="288"/>
        </w:trPr>
        <w:tc>
          <w:tcPr>
            <w:tcW w:w="371" w:type="pct"/>
            <w:vMerge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0A89D1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55C11C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36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4DE3321" w14:textId="31C64DDB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6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 الم</w:t>
            </w: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شر</w:t>
            </w:r>
            <w:r w:rsidRPr="00416D7A">
              <w:rPr>
                <w:rFonts w:ascii="Sakkal Majalla" w:hAnsi="Sakkal Majalla" w:cs="Sakkal Majalla" w:hint="eastAsia"/>
                <w:b/>
                <w:bCs/>
                <w:sz w:val="28"/>
                <w:szCs w:val="28"/>
                <w:rtl/>
              </w:rPr>
              <w:t>و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</w:t>
            </w:r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5B5C384D" w14:textId="0C9A17B0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350E54" w:rsidRPr="00CE34B0" w14:paraId="11B6C584" w14:textId="77777777" w:rsidTr="00F10523">
        <w:trPr>
          <w:trHeight w:val="288"/>
        </w:trPr>
        <w:tc>
          <w:tcPr>
            <w:tcW w:w="371" w:type="pct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35D2D6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332" w:type="pct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E651C0" w14:textId="132150B6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العمل على النص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معالجة النصوص</w:t>
            </w:r>
          </w:p>
        </w:tc>
        <w:tc>
          <w:tcPr>
            <w:tcW w:w="2436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7DB3641" w14:textId="29B82F0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1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 إنشاء مستند وتنسيق</w:t>
            </w:r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7FBD06B2" w14:textId="0E8B7E60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350E54" w:rsidRPr="00CE34B0" w14:paraId="20ACCEEF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C40D54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402815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36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74E7BEF" w14:textId="34448DB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2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 تنسيق الفقر</w:t>
            </w: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ات المتقدم</w:t>
            </w:r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68F52C2E" w14:textId="187BEEA3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350E54" w:rsidRPr="00CE34B0" w14:paraId="7BC14C17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8B61B8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30A0D8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36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A973F82" w14:textId="6539263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3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الصور </w:t>
            </w: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والرسوما</w:t>
            </w:r>
            <w:r w:rsidRPr="00416D7A">
              <w:rPr>
                <w:rFonts w:ascii="Sakkal Majalla" w:hAnsi="Sakkal Majalla" w:cs="Sakkal Majalla" w:hint="eastAsia"/>
                <w:b/>
                <w:bCs/>
                <w:sz w:val="28"/>
                <w:szCs w:val="28"/>
                <w:rtl/>
              </w:rPr>
              <w:t>ت</w:t>
            </w:r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276C2B2E" w14:textId="657E9ACF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350E54" w:rsidRPr="00CE34B0" w14:paraId="7122878A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90FA07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D4B921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36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8CF17FC" w14:textId="6B369A03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4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التعامل مع </w:t>
            </w: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الجداو</w:t>
            </w:r>
            <w:r w:rsidRPr="00416D7A">
              <w:rPr>
                <w:rFonts w:ascii="Sakkal Majalla" w:hAnsi="Sakkal Majalla" w:cs="Sakkal Majalla" w:hint="eastAsia"/>
                <w:b/>
                <w:bCs/>
                <w:sz w:val="28"/>
                <w:szCs w:val="28"/>
                <w:rtl/>
              </w:rPr>
              <w:t>ل</w:t>
            </w:r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0BD7CEBB" w14:textId="4505EEDC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350E54" w:rsidRPr="00CE34B0" w14:paraId="225F434C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B455FC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5351F5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36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B7BDA53" w14:textId="5F65DAF0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5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 التدقيق والطباعة</w:t>
            </w:r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39739671" w14:textId="0FA94AD6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350E54" w:rsidRPr="00CE34B0" w14:paraId="276B7AA6" w14:textId="77777777" w:rsidTr="00F10523">
        <w:trPr>
          <w:trHeight w:val="288"/>
        </w:trPr>
        <w:tc>
          <w:tcPr>
            <w:tcW w:w="371" w:type="pct"/>
            <w:vMerge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A570B5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E1AF23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36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108B451" w14:textId="3737E103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6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مشروع ا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لوحدة</w:t>
            </w:r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75FA8920" w14:textId="6CA8B035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350E54" w:rsidRPr="00752775" w14:paraId="6F64B43C" w14:textId="77777777" w:rsidTr="00F10523">
        <w:trPr>
          <w:trHeight w:val="18"/>
        </w:trPr>
        <w:tc>
          <w:tcPr>
            <w:tcW w:w="371" w:type="pc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B6AE65" w14:textId="77777777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32" w:type="pc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4D3CDE" w14:textId="002209E6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مقدمة في البرمجة</w:t>
            </w:r>
          </w:p>
        </w:tc>
        <w:tc>
          <w:tcPr>
            <w:tcW w:w="2436" w:type="pct"/>
            <w:shd w:val="clear" w:color="auto" w:fill="FFFFFF"/>
            <w:vAlign w:val="center"/>
          </w:tcPr>
          <w:p w14:paraId="51250B3B" w14:textId="1232D272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1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ما </w:t>
            </w: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البرنامج؟</w:t>
            </w:r>
          </w:p>
        </w:tc>
        <w:tc>
          <w:tcPr>
            <w:tcW w:w="861" w:type="pct"/>
            <w:shd w:val="clear" w:color="auto" w:fill="FFFD78"/>
            <w:vAlign w:val="center"/>
          </w:tcPr>
          <w:p w14:paraId="152CB692" w14:textId="1E7CD180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350E54" w:rsidRPr="00752775" w14:paraId="6BAF35BF" w14:textId="77777777" w:rsidTr="00F10523">
        <w:trPr>
          <w:trHeight w:val="18"/>
        </w:trPr>
        <w:tc>
          <w:tcPr>
            <w:tcW w:w="371" w:type="pc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5E87F4" w14:textId="5E4BFD04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32" w:type="pc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9289B7" w14:textId="24366270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اختبر نفسك</w:t>
            </w:r>
          </w:p>
        </w:tc>
        <w:tc>
          <w:tcPr>
            <w:tcW w:w="2436" w:type="pct"/>
            <w:shd w:val="clear" w:color="auto" w:fill="FFFFFF"/>
            <w:vAlign w:val="center"/>
          </w:tcPr>
          <w:p w14:paraId="04B9DE71" w14:textId="09222832" w:rsidR="00350E54" w:rsidRPr="00416D7A" w:rsidRDefault="00350E54" w:rsidP="00350E54">
            <w:pPr>
              <w:tabs>
                <w:tab w:val="left" w:pos="568"/>
              </w:tabs>
              <w:spacing w:after="0" w:line="168" w:lineRule="auto"/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اختبر نفسك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revision</w:t>
            </w:r>
          </w:p>
        </w:tc>
        <w:tc>
          <w:tcPr>
            <w:tcW w:w="861" w:type="pct"/>
            <w:shd w:val="clear" w:color="auto" w:fill="FFFD78"/>
            <w:vAlign w:val="center"/>
          </w:tcPr>
          <w:p w14:paraId="699747ED" w14:textId="357DD2DF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350E54" w:rsidRPr="00752775" w14:paraId="2A4FCEF2" w14:textId="77777777" w:rsidTr="00F10523">
        <w:trPr>
          <w:trHeight w:val="288"/>
        </w:trPr>
        <w:tc>
          <w:tcPr>
            <w:tcW w:w="4139" w:type="pct"/>
            <w:gridSpan w:val="3"/>
            <w:tcBorders>
              <w:bottom w:val="single" w:sz="12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C5D20E" w14:textId="7B9A5551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الإجمالي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(</w:t>
            </w:r>
            <w:r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Total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185A5E" w14:textId="607C6270" w:rsidR="00350E54" w:rsidRPr="00416D7A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22</w:t>
            </w:r>
          </w:p>
        </w:tc>
      </w:tr>
    </w:tbl>
    <w:p w14:paraId="0561DB93" w14:textId="24E671D5" w:rsidR="00C31D73" w:rsidRPr="00733F69" w:rsidRDefault="00733F69" w:rsidP="00733F69">
      <w:pPr>
        <w:bidi/>
        <w:rPr>
          <w:rFonts w:ascii="Sakkal Majalla" w:hAnsi="Sakkal Majalla" w:cs="Sakkal Majalla"/>
          <w:sz w:val="8"/>
          <w:szCs w:val="8"/>
        </w:rPr>
      </w:pPr>
      <w:r>
        <w:rPr>
          <w:rFonts w:ascii="Sakkal Majalla" w:hAnsi="Sakkal Majalla" w:cs="Sakkal Majalla"/>
          <w:sz w:val="8"/>
          <w:szCs w:val="8"/>
          <w:rtl/>
        </w:rPr>
        <w:br w:type="page"/>
      </w:r>
    </w:p>
    <w:tbl>
      <w:tblPr>
        <w:tblpPr w:leftFromText="180" w:rightFromText="180" w:vertAnchor="text" w:horzAnchor="page" w:tblpXSpec="center" w:tblpY="803"/>
        <w:bidiVisual/>
        <w:tblW w:w="500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88"/>
        <w:gridCol w:w="3189"/>
        <w:gridCol w:w="5744"/>
        <w:gridCol w:w="2150"/>
      </w:tblGrid>
      <w:tr w:rsidR="00350E54" w:rsidRPr="00CE34B0" w14:paraId="5A35037E" w14:textId="77777777" w:rsidTr="0013378B">
        <w:trPr>
          <w:trHeight w:val="288"/>
        </w:trPr>
        <w:tc>
          <w:tcPr>
            <w:tcW w:w="5000" w:type="pct"/>
            <w:gridSpan w:val="4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1643D3" w14:textId="10CC2F9F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lastRenderedPageBreak/>
              <w:t xml:space="preserve">المادة: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التقنية</w:t>
            </w:r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الرقمية           الصف: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الأول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ثانوي</w:t>
            </w:r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  </w:t>
            </w:r>
          </w:p>
        </w:tc>
      </w:tr>
      <w:tr w:rsidR="00350E54" w:rsidRPr="00CE34B0" w14:paraId="27518FAC" w14:textId="77777777" w:rsidTr="00350E54">
        <w:trPr>
          <w:trHeight w:val="288"/>
        </w:trPr>
        <w:tc>
          <w:tcPr>
            <w:tcW w:w="371" w:type="pct"/>
            <w:vMerge w:val="restar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D3CCC5" w14:textId="2C63E549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629" w:type="pct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636CCB" w14:textId="0C235040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F2911">
              <w:rPr>
                <w:rFonts w:ascii="Sakkal Majalla" w:hAnsi="Sakkal Majalla" w:cs="Sakkal Majalla"/>
                <w:sz w:val="24"/>
                <w:szCs w:val="24"/>
                <w:rtl/>
              </w:rPr>
              <w:t>الفصل الدراسي الأول</w:t>
            </w:r>
          </w:p>
        </w:tc>
      </w:tr>
      <w:tr w:rsidR="00350E54" w:rsidRPr="00CE34B0" w14:paraId="6251810B" w14:textId="77777777" w:rsidTr="00416D7A">
        <w:trPr>
          <w:trHeight w:val="288"/>
        </w:trPr>
        <w:tc>
          <w:tcPr>
            <w:tcW w:w="371" w:type="pct"/>
            <w:vMerge/>
            <w:shd w:val="clear" w:color="auto" w:fill="CED5DF" w:themeFill="text2" w:themeFillTint="33"/>
            <w:vAlign w:val="center"/>
            <w:hideMark/>
          </w:tcPr>
          <w:p w14:paraId="7F0190D9" w14:textId="77777777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332" w:type="pc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1ECD17" w14:textId="7FEAFDC5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الوحدة</w:t>
            </w:r>
          </w:p>
        </w:tc>
        <w:tc>
          <w:tcPr>
            <w:tcW w:w="2399" w:type="pct"/>
            <w:shd w:val="clear" w:color="auto" w:fill="CED5DF" w:themeFill="text2" w:themeFillTint="33"/>
            <w:vAlign w:val="center"/>
          </w:tcPr>
          <w:p w14:paraId="0AAED9BA" w14:textId="783FB1C3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الدرس</w:t>
            </w:r>
          </w:p>
        </w:tc>
        <w:tc>
          <w:tcPr>
            <w:tcW w:w="898" w:type="pct"/>
            <w:shd w:val="clear" w:color="auto" w:fill="CED5DF" w:themeFill="text2" w:themeFillTint="33"/>
            <w:vAlign w:val="center"/>
          </w:tcPr>
          <w:p w14:paraId="70E37D79" w14:textId="3B1A364C" w:rsidR="00350E54" w:rsidRPr="00416D7A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عدد الحصص</w:t>
            </w:r>
          </w:p>
        </w:tc>
      </w:tr>
      <w:tr w:rsidR="00350E54" w:rsidRPr="00CE34B0" w14:paraId="7289715F" w14:textId="77777777" w:rsidTr="00F10523">
        <w:trPr>
          <w:trHeight w:val="288"/>
        </w:trPr>
        <w:tc>
          <w:tcPr>
            <w:tcW w:w="371" w:type="pct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D06706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51F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32" w:type="pct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0D3DD4" w14:textId="5EA921C8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51F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أساسيات </w:t>
            </w: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علم الحاسب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5809B02D" w14:textId="5722B252" w:rsidR="00350E54" w:rsidRPr="00560F38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1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: تمثيل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البيانا</w:t>
            </w:r>
            <w:r w:rsidRPr="00560F38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ت</w:t>
            </w:r>
          </w:p>
        </w:tc>
        <w:tc>
          <w:tcPr>
            <w:tcW w:w="898" w:type="pct"/>
            <w:shd w:val="clear" w:color="auto" w:fill="FFFD78"/>
            <w:vAlign w:val="center"/>
          </w:tcPr>
          <w:p w14:paraId="06B8971A" w14:textId="15AA1A7A" w:rsidR="00350E54" w:rsidRPr="00D51F16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3</w:t>
            </w:r>
          </w:p>
        </w:tc>
      </w:tr>
      <w:tr w:rsidR="00350E54" w:rsidRPr="00CE34B0" w14:paraId="7090B3AB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CF3ACE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0FBCE4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shd w:val="clear" w:color="auto" w:fill="FFFFFF"/>
            <w:vAlign w:val="center"/>
          </w:tcPr>
          <w:p w14:paraId="20CE3851" w14:textId="13527581" w:rsidR="00350E54" w:rsidRPr="00560F38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2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: بُنية الحاسب</w:t>
            </w:r>
          </w:p>
        </w:tc>
        <w:tc>
          <w:tcPr>
            <w:tcW w:w="898" w:type="pct"/>
            <w:shd w:val="clear" w:color="auto" w:fill="FFFD78"/>
            <w:vAlign w:val="center"/>
          </w:tcPr>
          <w:p w14:paraId="22534BD3" w14:textId="39C683FA" w:rsidR="00350E54" w:rsidRPr="00D51F16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3</w:t>
            </w:r>
          </w:p>
        </w:tc>
      </w:tr>
      <w:tr w:rsidR="00350E54" w:rsidRPr="00CE34B0" w14:paraId="14F0A264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49950A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E78C74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50426AB" w14:textId="2A10AD89" w:rsidR="00350E54" w:rsidRPr="00560F38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3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: أنظمة التشغيل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5B4C3095" w14:textId="0FC1D681" w:rsidR="00350E54" w:rsidRPr="00D51F16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2</w:t>
            </w:r>
          </w:p>
        </w:tc>
      </w:tr>
      <w:tr w:rsidR="00350E54" w:rsidRPr="00CE34B0" w14:paraId="7A41BF13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929D22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A31425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0488D68" w14:textId="449BF845" w:rsidR="00350E54" w:rsidRPr="00560F38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4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: أساسيات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الشبكات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0A65B0F1" w14:textId="1A4ECDAF" w:rsidR="00350E54" w:rsidRPr="00D51F16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2</w:t>
            </w:r>
          </w:p>
        </w:tc>
      </w:tr>
      <w:tr w:rsidR="00350E54" w:rsidRPr="00CE34B0" w14:paraId="755C00EA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4C3E94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098536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F485377" w14:textId="0CEC14F1" w:rsidR="00350E54" w:rsidRPr="00560F38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5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: تقنية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المع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لومات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والاتصالات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والمجتمع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04B6D6D3" w14:textId="5C357C9A" w:rsidR="00350E54" w:rsidRPr="00D51F16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2</w:t>
            </w:r>
          </w:p>
        </w:tc>
      </w:tr>
      <w:tr w:rsidR="00350E54" w:rsidRPr="00CE34B0" w14:paraId="111261C1" w14:textId="77777777" w:rsidTr="00F10523">
        <w:trPr>
          <w:trHeight w:val="288"/>
        </w:trPr>
        <w:tc>
          <w:tcPr>
            <w:tcW w:w="371" w:type="pct"/>
            <w:vMerge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9C0DE9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CE9C0E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7459AF4" w14:textId="02A55BDA" w:rsidR="00350E54" w:rsidRPr="00560F38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6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: الم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شر</w:t>
            </w:r>
            <w:r w:rsidRPr="00560F38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و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5456629F" w14:textId="0AFA0B79" w:rsidR="00350E54" w:rsidRPr="00D51F16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3</w:t>
            </w:r>
          </w:p>
        </w:tc>
      </w:tr>
      <w:tr w:rsidR="00350E54" w:rsidRPr="00CE34B0" w14:paraId="555B8614" w14:textId="77777777" w:rsidTr="00F10523">
        <w:trPr>
          <w:trHeight w:val="288"/>
        </w:trPr>
        <w:tc>
          <w:tcPr>
            <w:tcW w:w="371" w:type="pct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3CE37C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51F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332" w:type="pct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704860" w14:textId="48965466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العمل عبر</w:t>
            </w:r>
            <w:r w:rsidRPr="00D51F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الإنترنت</w:t>
            </w: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4955548" w14:textId="19C925C3" w:rsidR="00350E54" w:rsidRPr="00560F38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1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: العمل مع المستندات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عب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ر </w:t>
            </w:r>
            <w:r w:rsidRPr="00560F38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الإن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رنت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0FF56CCC" w14:textId="3596C72C" w:rsidR="00350E54" w:rsidRPr="00D51F16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2</w:t>
            </w:r>
          </w:p>
        </w:tc>
      </w:tr>
      <w:tr w:rsidR="00350E54" w:rsidRPr="00CE34B0" w14:paraId="3828C342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33A168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C3DB16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AB8BFB3" w14:textId="612D5A47" w:rsidR="00350E54" w:rsidRPr="00560F38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2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: الاجتماعات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عب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ر </w:t>
            </w:r>
            <w:r w:rsidRPr="00560F38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الإن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ر</w:t>
            </w:r>
            <w:r w:rsidRPr="00560F38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ن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3C9EEE4D" w14:textId="7463AEE2" w:rsidR="00350E54" w:rsidRPr="00D51F16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2</w:t>
            </w:r>
          </w:p>
        </w:tc>
      </w:tr>
      <w:tr w:rsidR="00350E54" w:rsidRPr="00CE34B0" w14:paraId="1645BE1E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D7992A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1BA01A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ED9AFA1" w14:textId="72E5BD6E" w:rsidR="00350E54" w:rsidRPr="00560F38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3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: بث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العرض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التقديم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40339772" w14:textId="2F391461" w:rsidR="00350E54" w:rsidRPr="00D51F16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2</w:t>
            </w:r>
          </w:p>
        </w:tc>
      </w:tr>
      <w:tr w:rsidR="00350E54" w:rsidRPr="00CE34B0" w14:paraId="64F79869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9B463D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E2549F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4D53605" w14:textId="68FB031F" w:rsidR="00350E54" w:rsidRPr="00560F38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4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: إدارة الملاحظات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32864AFD" w14:textId="3BCFA5E1" w:rsidR="00350E54" w:rsidRPr="00D51F16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2</w:t>
            </w:r>
          </w:p>
        </w:tc>
      </w:tr>
      <w:tr w:rsidR="00350E54" w:rsidRPr="00CE34B0" w14:paraId="45BEE268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9EDF72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EED016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AB1B443" w14:textId="26642C95" w:rsidR="00350E54" w:rsidRPr="00560F38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5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: الخرائط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الذهنية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2E5D20C5" w14:textId="281B7E02" w:rsidR="00350E54" w:rsidRPr="00D51F16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2</w:t>
            </w:r>
          </w:p>
        </w:tc>
      </w:tr>
      <w:tr w:rsidR="00350E54" w:rsidRPr="00CE34B0" w14:paraId="40DA835D" w14:textId="77777777" w:rsidTr="00F10523">
        <w:trPr>
          <w:trHeight w:val="288"/>
        </w:trPr>
        <w:tc>
          <w:tcPr>
            <w:tcW w:w="371" w:type="pct"/>
            <w:vMerge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009C81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80C9D7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0CC3A29" w14:textId="620ED006" w:rsidR="00350E54" w:rsidRPr="00560F38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6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: الم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شر</w:t>
            </w:r>
            <w:r w:rsidRPr="00560F38">
              <w:rPr>
                <w:rFonts w:ascii="Sakkal Majalla" w:hAnsi="Sakkal Majalla" w:cs="Sakkal Majalla" w:hint="eastAsia"/>
                <w:b/>
                <w:bCs/>
                <w:sz w:val="24"/>
                <w:szCs w:val="24"/>
                <w:rtl/>
              </w:rPr>
              <w:t>و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45E016E1" w14:textId="41BDE154" w:rsidR="00350E54" w:rsidRPr="00D51F16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2</w:t>
            </w:r>
          </w:p>
        </w:tc>
      </w:tr>
      <w:tr w:rsidR="00350E54" w:rsidRPr="00752775" w14:paraId="7A9EF744" w14:textId="77777777" w:rsidTr="00F10523">
        <w:trPr>
          <w:trHeight w:val="18"/>
        </w:trPr>
        <w:tc>
          <w:tcPr>
            <w:tcW w:w="371" w:type="pct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EE6785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32" w:type="pct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061FE6" w14:textId="55BC2A8E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البرمجة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باستخدام لغة</w:t>
            </w: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ترميز</w:t>
            </w:r>
            <w:r w:rsidRPr="00D51F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النص</w:t>
            </w:r>
            <w:r w:rsidRPr="00D51F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التشعبي</w:t>
            </w:r>
            <w:r w:rsidRPr="00D51F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HTML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08029872" w14:textId="2B0AE91E" w:rsidR="00350E54" w:rsidRPr="00560F38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1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: إنشاء موقع ويب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بلغة 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HTML</w:t>
            </w:r>
          </w:p>
        </w:tc>
        <w:tc>
          <w:tcPr>
            <w:tcW w:w="898" w:type="pct"/>
            <w:shd w:val="clear" w:color="auto" w:fill="FFFD78"/>
            <w:vAlign w:val="center"/>
          </w:tcPr>
          <w:p w14:paraId="669EF161" w14:textId="2C7A1BBF" w:rsidR="00350E54" w:rsidRPr="00D51F16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3</w:t>
            </w:r>
          </w:p>
        </w:tc>
      </w:tr>
      <w:tr w:rsidR="00350E54" w:rsidRPr="00752775" w14:paraId="5E139C6F" w14:textId="77777777" w:rsidTr="00F10523">
        <w:trPr>
          <w:trHeight w:val="1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470C82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B7830F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9" w:type="pct"/>
            <w:shd w:val="clear" w:color="auto" w:fill="FFFFFF"/>
            <w:vAlign w:val="center"/>
          </w:tcPr>
          <w:p w14:paraId="592BBA41" w14:textId="6A4AE04B" w:rsidR="00350E54" w:rsidRPr="00560F38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2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: 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بنية المحتو ى</w:t>
            </w:r>
          </w:p>
        </w:tc>
        <w:tc>
          <w:tcPr>
            <w:tcW w:w="898" w:type="pct"/>
            <w:shd w:val="clear" w:color="auto" w:fill="FFFD78"/>
            <w:vAlign w:val="center"/>
          </w:tcPr>
          <w:p w14:paraId="7D95275A" w14:textId="63874C1F" w:rsidR="00350E54" w:rsidRPr="00D51F16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2</w:t>
            </w:r>
          </w:p>
        </w:tc>
      </w:tr>
      <w:tr w:rsidR="00350E54" w:rsidRPr="00752775" w14:paraId="09589F06" w14:textId="77777777" w:rsidTr="00F10523">
        <w:trPr>
          <w:trHeight w:val="18"/>
        </w:trPr>
        <w:tc>
          <w:tcPr>
            <w:tcW w:w="371" w:type="pc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80F486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2" w:type="pc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31863B" w14:textId="77777777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اختبر نفسك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73F75F32" w14:textId="0F43DE47" w:rsidR="00350E54" w:rsidRPr="00560F38" w:rsidRDefault="00350E54" w:rsidP="00350E54">
            <w:pPr>
              <w:tabs>
                <w:tab w:val="left" w:pos="568"/>
              </w:tabs>
              <w:spacing w:after="0" w:line="168" w:lineRule="auto"/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اختبر نفسك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 xml:space="preserve"> revision</w:t>
            </w:r>
          </w:p>
        </w:tc>
        <w:tc>
          <w:tcPr>
            <w:tcW w:w="898" w:type="pct"/>
            <w:shd w:val="clear" w:color="auto" w:fill="FFFD78"/>
            <w:vAlign w:val="center"/>
          </w:tcPr>
          <w:p w14:paraId="740BF23A" w14:textId="58802404" w:rsidR="00350E54" w:rsidRPr="00D51F16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1</w:t>
            </w:r>
          </w:p>
        </w:tc>
      </w:tr>
      <w:tr w:rsidR="00350E54" w:rsidRPr="00752775" w14:paraId="14170800" w14:textId="77777777" w:rsidTr="00F10523">
        <w:trPr>
          <w:trHeight w:val="288"/>
        </w:trPr>
        <w:tc>
          <w:tcPr>
            <w:tcW w:w="4102" w:type="pct"/>
            <w:gridSpan w:val="3"/>
            <w:tcBorders>
              <w:bottom w:val="single" w:sz="12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D957B6" w14:textId="2178E001" w:rsidR="00350E54" w:rsidRPr="00D51F16" w:rsidRDefault="00350E54" w:rsidP="00350E54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الإجمالي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(</w:t>
            </w:r>
            <w:r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Total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6B33D" w14:textId="77777777" w:rsidR="00350E54" w:rsidRPr="00D51F16" w:rsidRDefault="00350E54" w:rsidP="00350E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D51F16">
              <w:rPr>
                <w:rFonts w:ascii="Sakkal Majalla" w:hAnsi="Sakkal Majalla" w:cs="Sakkal Majalla" w:hint="cs"/>
                <w:sz w:val="24"/>
                <w:szCs w:val="24"/>
                <w:rtl/>
              </w:rPr>
              <w:t>33</w:t>
            </w:r>
          </w:p>
        </w:tc>
      </w:tr>
    </w:tbl>
    <w:p w14:paraId="22B2CADD" w14:textId="68C55485" w:rsidR="00C31D73" w:rsidRPr="00D51F16" w:rsidRDefault="00C31D73" w:rsidP="00D51F16">
      <w:pPr>
        <w:bidi/>
        <w:rPr>
          <w:rFonts w:ascii="Sakkal Majalla" w:hAnsi="Sakkal Majalla" w:cs="Sakkal Majalla"/>
          <w:sz w:val="8"/>
          <w:szCs w:val="8"/>
          <w:rtl/>
        </w:rPr>
      </w:pPr>
    </w:p>
    <w:sectPr w:rsidR="00C31D73" w:rsidRPr="00D51F16" w:rsidSect="000A71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051" w:right="2325" w:bottom="284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36967" w14:textId="77777777" w:rsidR="007E63BF" w:rsidRDefault="007E63BF">
      <w:pPr>
        <w:spacing w:after="0" w:line="240" w:lineRule="auto"/>
      </w:pPr>
      <w:r>
        <w:separator/>
      </w:r>
    </w:p>
    <w:p w14:paraId="40CF6B69" w14:textId="77777777" w:rsidR="007E63BF" w:rsidRDefault="007E63BF"/>
  </w:endnote>
  <w:endnote w:type="continuationSeparator" w:id="0">
    <w:p w14:paraId="0BE320DA" w14:textId="77777777" w:rsidR="007E63BF" w:rsidRDefault="007E63BF">
      <w:pPr>
        <w:spacing w:after="0" w:line="240" w:lineRule="auto"/>
      </w:pPr>
      <w:r>
        <w:continuationSeparator/>
      </w:r>
    </w:p>
    <w:p w14:paraId="23700B43" w14:textId="77777777" w:rsidR="007E63BF" w:rsidRDefault="007E6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D13306" w:rsidRDefault="00D13306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D13306" w:rsidRDefault="00D13306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752FC4" w:rsidRDefault="00752FC4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76A70" w14:textId="77777777" w:rsidR="007E63BF" w:rsidRDefault="007E63BF">
      <w:pPr>
        <w:spacing w:after="0" w:line="240" w:lineRule="auto"/>
      </w:pPr>
      <w:r>
        <w:separator/>
      </w:r>
    </w:p>
    <w:p w14:paraId="0C4B3504" w14:textId="77777777" w:rsidR="007E63BF" w:rsidRDefault="007E63BF"/>
  </w:footnote>
  <w:footnote w:type="continuationSeparator" w:id="0">
    <w:p w14:paraId="1F07E5D1" w14:textId="77777777" w:rsidR="007E63BF" w:rsidRDefault="007E63BF">
      <w:pPr>
        <w:spacing w:after="0" w:line="240" w:lineRule="auto"/>
      </w:pPr>
      <w:r>
        <w:continuationSeparator/>
      </w:r>
    </w:p>
    <w:p w14:paraId="0D0856D9" w14:textId="77777777" w:rsidR="007E63BF" w:rsidRDefault="007E63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D13306" w:rsidRDefault="00D13306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A3909" w14:textId="3C63DEC1" w:rsidR="00276ECA" w:rsidRPr="00314094" w:rsidRDefault="00276ECA" w:rsidP="00276ECA">
    <w:pPr>
      <w:bidi/>
      <w:spacing w:after="0" w:line="144" w:lineRule="auto"/>
      <w:ind w:hanging="217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cs="Arial"/>
        <w:noProof/>
        <w:sz w:val="24"/>
        <w:szCs w:val="24"/>
        <w:rtl/>
        <w:lang w:eastAsia="en-US"/>
      </w:rPr>
      <w:drawing>
        <wp:anchor distT="0" distB="0" distL="114300" distR="114300" simplePos="0" relativeHeight="251670528" behindDoc="0" locked="0" layoutInCell="1" allowOverlap="1" wp14:anchorId="7591A578" wp14:editId="0535819D">
          <wp:simplePos x="0" y="0"/>
          <wp:positionH relativeFrom="margin">
            <wp:align>left</wp:align>
          </wp:positionH>
          <wp:positionV relativeFrom="paragraph">
            <wp:posOffset>-156754</wp:posOffset>
          </wp:positionV>
          <wp:extent cx="937146" cy="608965"/>
          <wp:effectExtent l="0" t="0" r="0" b="635"/>
          <wp:wrapNone/>
          <wp:docPr id="13" name="صورة 13" descr="C:\Users\nhagbany\Google Drive\مركز تطوير المناهج\خطابات\شعار وزارة التعلي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hagbany\Google Drive\مركز تطوير المناهج\خطابات\شعار وزارة التعليم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146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6DD9">
      <w:rPr>
        <w:rFonts w:ascii="Sakkal Majalla" w:eastAsia="Times New Roman" w:hAnsi="Sakkal Majalla" w:cs="Sakkal Majalla"/>
        <w:sz w:val="24"/>
        <w:szCs w:val="24"/>
      </w:rPr>
      <w:t>z</w:t>
    </w: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المملكة العربية السعودية  </w:t>
    </w:r>
  </w:p>
  <w:p w14:paraId="367AD321" w14:textId="77777777" w:rsidR="00276ECA" w:rsidRPr="00314094" w:rsidRDefault="00276ECA" w:rsidP="00276ECA">
    <w:pPr>
      <w:bidi/>
      <w:spacing w:after="0" w:line="144" w:lineRule="auto"/>
      <w:ind w:firstLine="208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وزارة التعليم </w:t>
    </w:r>
  </w:p>
  <w:p w14:paraId="2102700F" w14:textId="77777777" w:rsidR="00276ECA" w:rsidRPr="00314094" w:rsidRDefault="00276ECA" w:rsidP="00276ECA">
    <w:pPr>
      <w:spacing w:after="0" w:line="144" w:lineRule="auto"/>
      <w:jc w:val="right"/>
      <w:rPr>
        <w:rFonts w:ascii="Sakkal Majalla" w:eastAsia="Times New Roman" w:hAnsi="Sakkal Majalla" w:cs="Sakkal Majalla"/>
        <w:sz w:val="24"/>
        <w:szCs w:val="24"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>مركز تطوير المناهج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D13306" w:rsidRDefault="00D13306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wsjQ3Njc2szQ1sjRR0lEKTi0uzszPAykwrAUAM6hvgiwAAAA="/>
  </w:docVars>
  <w:rsids>
    <w:rsidRoot w:val="00095AEB"/>
    <w:rsid w:val="000115CE"/>
    <w:rsid w:val="00013C90"/>
    <w:rsid w:val="0002723D"/>
    <w:rsid w:val="000325B2"/>
    <w:rsid w:val="00036B48"/>
    <w:rsid w:val="00043686"/>
    <w:rsid w:val="00052650"/>
    <w:rsid w:val="00055DFC"/>
    <w:rsid w:val="00062093"/>
    <w:rsid w:val="000828F4"/>
    <w:rsid w:val="00085201"/>
    <w:rsid w:val="00086508"/>
    <w:rsid w:val="000947D1"/>
    <w:rsid w:val="00095AEB"/>
    <w:rsid w:val="000A1E94"/>
    <w:rsid w:val="000A207A"/>
    <w:rsid w:val="000A2A99"/>
    <w:rsid w:val="000A52D0"/>
    <w:rsid w:val="000A71D6"/>
    <w:rsid w:val="000B44B3"/>
    <w:rsid w:val="000D23BA"/>
    <w:rsid w:val="000D31F8"/>
    <w:rsid w:val="000F51EC"/>
    <w:rsid w:val="000F7122"/>
    <w:rsid w:val="00117705"/>
    <w:rsid w:val="00131DEE"/>
    <w:rsid w:val="00150B1D"/>
    <w:rsid w:val="001748C2"/>
    <w:rsid w:val="00192E75"/>
    <w:rsid w:val="00192FE5"/>
    <w:rsid w:val="001B4EEF"/>
    <w:rsid w:val="001B689C"/>
    <w:rsid w:val="001D1AB0"/>
    <w:rsid w:val="001D765B"/>
    <w:rsid w:val="001E23B8"/>
    <w:rsid w:val="001E4A0F"/>
    <w:rsid w:val="00200635"/>
    <w:rsid w:val="00205C0E"/>
    <w:rsid w:val="002357D2"/>
    <w:rsid w:val="00253837"/>
    <w:rsid w:val="00254E0D"/>
    <w:rsid w:val="002629E3"/>
    <w:rsid w:val="00276ECA"/>
    <w:rsid w:val="002841C1"/>
    <w:rsid w:val="002904A6"/>
    <w:rsid w:val="00290A01"/>
    <w:rsid w:val="002B355B"/>
    <w:rsid w:val="002C39E6"/>
    <w:rsid w:val="002D40BB"/>
    <w:rsid w:val="002E5BE3"/>
    <w:rsid w:val="002F22D1"/>
    <w:rsid w:val="002F2438"/>
    <w:rsid w:val="00320F54"/>
    <w:rsid w:val="00350E54"/>
    <w:rsid w:val="00355471"/>
    <w:rsid w:val="00362962"/>
    <w:rsid w:val="00376EF5"/>
    <w:rsid w:val="0038000D"/>
    <w:rsid w:val="00382AEB"/>
    <w:rsid w:val="00385ACF"/>
    <w:rsid w:val="003E4A9C"/>
    <w:rsid w:val="003F070A"/>
    <w:rsid w:val="00403BFA"/>
    <w:rsid w:val="004066DD"/>
    <w:rsid w:val="00406A33"/>
    <w:rsid w:val="00416D7A"/>
    <w:rsid w:val="004253B6"/>
    <w:rsid w:val="00433C37"/>
    <w:rsid w:val="004342A0"/>
    <w:rsid w:val="00450DFB"/>
    <w:rsid w:val="00455EE4"/>
    <w:rsid w:val="00477474"/>
    <w:rsid w:val="00480B7F"/>
    <w:rsid w:val="004A1893"/>
    <w:rsid w:val="004C054B"/>
    <w:rsid w:val="004C2C86"/>
    <w:rsid w:val="004C4A44"/>
    <w:rsid w:val="004D0FC9"/>
    <w:rsid w:val="004D26AC"/>
    <w:rsid w:val="004F19D7"/>
    <w:rsid w:val="004F2911"/>
    <w:rsid w:val="00504155"/>
    <w:rsid w:val="005125BB"/>
    <w:rsid w:val="005264AB"/>
    <w:rsid w:val="00536DD9"/>
    <w:rsid w:val="00537F9C"/>
    <w:rsid w:val="00545DCE"/>
    <w:rsid w:val="00560F38"/>
    <w:rsid w:val="005644AC"/>
    <w:rsid w:val="00572222"/>
    <w:rsid w:val="00584434"/>
    <w:rsid w:val="00595729"/>
    <w:rsid w:val="005B5FE4"/>
    <w:rsid w:val="005D3DA6"/>
    <w:rsid w:val="005F58FE"/>
    <w:rsid w:val="00622AB9"/>
    <w:rsid w:val="006247A2"/>
    <w:rsid w:val="00636338"/>
    <w:rsid w:val="006408E8"/>
    <w:rsid w:val="006F0CE6"/>
    <w:rsid w:val="00731749"/>
    <w:rsid w:val="00733F69"/>
    <w:rsid w:val="00744EA9"/>
    <w:rsid w:val="00752775"/>
    <w:rsid w:val="00752FC4"/>
    <w:rsid w:val="00757E9C"/>
    <w:rsid w:val="00770DAE"/>
    <w:rsid w:val="00780509"/>
    <w:rsid w:val="007958A5"/>
    <w:rsid w:val="007A25F4"/>
    <w:rsid w:val="007B0F4D"/>
    <w:rsid w:val="007B4C91"/>
    <w:rsid w:val="007C6AF0"/>
    <w:rsid w:val="007D021D"/>
    <w:rsid w:val="007D70F7"/>
    <w:rsid w:val="007E2562"/>
    <w:rsid w:val="007E63BF"/>
    <w:rsid w:val="007F1766"/>
    <w:rsid w:val="007F3074"/>
    <w:rsid w:val="00800249"/>
    <w:rsid w:val="00830C5F"/>
    <w:rsid w:val="00834A33"/>
    <w:rsid w:val="00834FB2"/>
    <w:rsid w:val="0083647C"/>
    <w:rsid w:val="00850FE9"/>
    <w:rsid w:val="0086286D"/>
    <w:rsid w:val="00865E30"/>
    <w:rsid w:val="008807E7"/>
    <w:rsid w:val="0088127F"/>
    <w:rsid w:val="00890302"/>
    <w:rsid w:val="00896EE1"/>
    <w:rsid w:val="008B2D10"/>
    <w:rsid w:val="008C1482"/>
    <w:rsid w:val="008D0AA7"/>
    <w:rsid w:val="00904868"/>
    <w:rsid w:val="00912A0A"/>
    <w:rsid w:val="009237ED"/>
    <w:rsid w:val="0093617E"/>
    <w:rsid w:val="009468D3"/>
    <w:rsid w:val="00952B57"/>
    <w:rsid w:val="00955CCF"/>
    <w:rsid w:val="00996089"/>
    <w:rsid w:val="00997E62"/>
    <w:rsid w:val="009B4D4C"/>
    <w:rsid w:val="009B7D52"/>
    <w:rsid w:val="009D1E62"/>
    <w:rsid w:val="009D4E01"/>
    <w:rsid w:val="009D67A5"/>
    <w:rsid w:val="009E3B0A"/>
    <w:rsid w:val="00A0132E"/>
    <w:rsid w:val="00A11D9E"/>
    <w:rsid w:val="00A153D6"/>
    <w:rsid w:val="00A17117"/>
    <w:rsid w:val="00A50609"/>
    <w:rsid w:val="00A55C4F"/>
    <w:rsid w:val="00A70EAC"/>
    <w:rsid w:val="00A73A77"/>
    <w:rsid w:val="00A763AE"/>
    <w:rsid w:val="00AC16A2"/>
    <w:rsid w:val="00AD2D15"/>
    <w:rsid w:val="00AE2F66"/>
    <w:rsid w:val="00AF61C3"/>
    <w:rsid w:val="00B04525"/>
    <w:rsid w:val="00B2458D"/>
    <w:rsid w:val="00B27373"/>
    <w:rsid w:val="00B63133"/>
    <w:rsid w:val="00B879ED"/>
    <w:rsid w:val="00BA3D98"/>
    <w:rsid w:val="00BC0F0A"/>
    <w:rsid w:val="00BC3A93"/>
    <w:rsid w:val="00BD00E1"/>
    <w:rsid w:val="00BD5931"/>
    <w:rsid w:val="00BF14A3"/>
    <w:rsid w:val="00BF7729"/>
    <w:rsid w:val="00C11980"/>
    <w:rsid w:val="00C31D73"/>
    <w:rsid w:val="00C32263"/>
    <w:rsid w:val="00C404F9"/>
    <w:rsid w:val="00C40B3F"/>
    <w:rsid w:val="00C44CB0"/>
    <w:rsid w:val="00C44EEC"/>
    <w:rsid w:val="00C72197"/>
    <w:rsid w:val="00CB0809"/>
    <w:rsid w:val="00CB47E7"/>
    <w:rsid w:val="00CC5073"/>
    <w:rsid w:val="00CE15E6"/>
    <w:rsid w:val="00CE34B0"/>
    <w:rsid w:val="00CF4773"/>
    <w:rsid w:val="00D04123"/>
    <w:rsid w:val="00D06525"/>
    <w:rsid w:val="00D13306"/>
    <w:rsid w:val="00D149F1"/>
    <w:rsid w:val="00D351D4"/>
    <w:rsid w:val="00D36106"/>
    <w:rsid w:val="00D47863"/>
    <w:rsid w:val="00D51F16"/>
    <w:rsid w:val="00D95F59"/>
    <w:rsid w:val="00DC04C8"/>
    <w:rsid w:val="00DC7840"/>
    <w:rsid w:val="00DD3DED"/>
    <w:rsid w:val="00E00203"/>
    <w:rsid w:val="00E12AD3"/>
    <w:rsid w:val="00E2001D"/>
    <w:rsid w:val="00E37173"/>
    <w:rsid w:val="00E511EE"/>
    <w:rsid w:val="00E547AF"/>
    <w:rsid w:val="00E55670"/>
    <w:rsid w:val="00E869BC"/>
    <w:rsid w:val="00E947E8"/>
    <w:rsid w:val="00E95B05"/>
    <w:rsid w:val="00EB64EC"/>
    <w:rsid w:val="00ED2E8F"/>
    <w:rsid w:val="00EE3571"/>
    <w:rsid w:val="00EF0C76"/>
    <w:rsid w:val="00EF61E5"/>
    <w:rsid w:val="00F10523"/>
    <w:rsid w:val="00F33215"/>
    <w:rsid w:val="00F528CB"/>
    <w:rsid w:val="00F71D73"/>
    <w:rsid w:val="00F74DD7"/>
    <w:rsid w:val="00F763B1"/>
    <w:rsid w:val="00FA402E"/>
    <w:rsid w:val="00FA4F6F"/>
    <w:rsid w:val="00FB49C2"/>
    <w:rsid w:val="00FD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4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2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2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2F2763-F9F4-4E8D-8F4D-EB637741E2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3</Pages>
  <Words>294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2021-07-29T11:14:00Z</dcterms:created>
  <dcterms:modified xsi:type="dcterms:W3CDTF">2021-07-30T12:52:00Z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